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894" w:rsidRPr="00B96B00" w:rsidRDefault="007E1335" w:rsidP="00573FD3">
      <w:pPr>
        <w:pStyle w:val="Tytu"/>
        <w:tabs>
          <w:tab w:val="left" w:pos="851"/>
        </w:tabs>
        <w:spacing w:line="360" w:lineRule="auto"/>
        <w:rPr>
          <w:b/>
          <w:color w:val="215868"/>
          <w:sz w:val="36"/>
          <w:szCs w:val="36"/>
        </w:rPr>
      </w:pPr>
      <w:r>
        <w:rPr>
          <w:b/>
          <w:color w:val="215868"/>
          <w:sz w:val="36"/>
          <w:szCs w:val="36"/>
        </w:rPr>
        <w:t>ĆWICZENIE – na dobry początek</w:t>
      </w:r>
    </w:p>
    <w:p w:rsidR="00C123B1" w:rsidRDefault="00C123B1" w:rsidP="00C123B1">
      <w:pPr>
        <w:rPr>
          <w:lang w:eastAsia="pl-PL"/>
        </w:rPr>
      </w:pPr>
    </w:p>
    <w:p w:rsidR="00E33B11" w:rsidRPr="00C568E6" w:rsidRDefault="002C73F7" w:rsidP="007E1335">
      <w:pPr>
        <w:pStyle w:val="Tytu"/>
        <w:numPr>
          <w:ilvl w:val="0"/>
          <w:numId w:val="16"/>
        </w:numPr>
        <w:tabs>
          <w:tab w:val="left" w:pos="426"/>
        </w:tabs>
        <w:spacing w:line="276" w:lineRule="auto"/>
        <w:rPr>
          <w:b/>
          <w:noProof/>
          <w:color w:val="215868"/>
          <w:sz w:val="32"/>
          <w:szCs w:val="28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507046</wp:posOffset>
            </wp:positionH>
            <wp:positionV relativeFrom="paragraph">
              <wp:posOffset>5363210</wp:posOffset>
            </wp:positionV>
            <wp:extent cx="5653724" cy="3907618"/>
            <wp:effectExtent l="0" t="0" r="4445" b="0"/>
            <wp:wrapNone/>
            <wp:docPr id="4" name="Obraz 4" descr="C:\Users\Marcin\AppData\Local\Microsoft\Windows\Temporary Internet Files\Content.IE5\98D8IR6W\MP900438781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Marcin\AppData\Local\Microsoft\Windows\Temporary Internet Files\Content.IE5\98D8IR6W\MP900438781[1]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6462" cy="3909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7E1335" w:rsidRPr="007E1335">
        <w:rPr>
          <w:noProof/>
          <w:color w:val="215868"/>
          <w:sz w:val="32"/>
          <w:szCs w:val="28"/>
        </w:rPr>
        <w:t xml:space="preserve">Każdą z poniższych figur podziel na odpowiednią liczbę </w:t>
      </w:r>
      <w:r w:rsidR="007E1335">
        <w:rPr>
          <w:noProof/>
          <w:color w:val="215868"/>
          <w:sz w:val="32"/>
          <w:szCs w:val="28"/>
        </w:rPr>
        <w:br/>
      </w:r>
      <w:r w:rsidR="007E1335" w:rsidRPr="007E1335">
        <w:rPr>
          <w:noProof/>
          <w:color w:val="215868"/>
          <w:sz w:val="32"/>
          <w:szCs w:val="28"/>
        </w:rPr>
        <w:t>trójkątów prostokątnych</w:t>
      </w:r>
      <w:r w:rsidR="007E1335">
        <w:rPr>
          <w:noProof/>
          <w:color w:val="215868"/>
          <w:sz w:val="32"/>
          <w:szCs w:val="28"/>
        </w:rPr>
        <w:t>.</w:t>
      </w:r>
      <w:r w:rsidR="007E1335">
        <w:rPr>
          <w:noProof/>
          <w:color w:val="215868"/>
          <w:sz w:val="32"/>
          <w:szCs w:val="28"/>
        </w:rPr>
        <w:br/>
      </w:r>
      <w:r w:rsidR="007E1335">
        <w:rPr>
          <w:noProof/>
          <w:color w:val="215868"/>
          <w:sz w:val="32"/>
          <w:szCs w:val="28"/>
        </w:rPr>
        <w:br/>
      </w:r>
      <w:r>
        <w:object w:dxaOrig="8569" w:dyaOrig="55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8.4pt;height:276.6pt" o:ole="">
            <v:imagedata r:id="rId10" o:title=""/>
          </v:shape>
          <o:OLEObject Type="Embed" ProgID="CorelDraw.Graphic.15" ShapeID="_x0000_i1025" DrawAspect="Content" ObjectID="_1438977696" r:id="rId11"/>
        </w:object>
      </w:r>
      <w:r w:rsidR="007E1335">
        <w:br/>
      </w:r>
    </w:p>
    <w:sectPr w:rsidR="00E33B11" w:rsidRPr="00C568E6" w:rsidSect="001400E4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39" w:code="9"/>
      <w:pgMar w:top="993" w:right="1134" w:bottom="851" w:left="1134" w:header="709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48B2" w:rsidRDefault="00DC48B2">
      <w:pPr>
        <w:spacing w:after="0" w:line="240" w:lineRule="auto"/>
      </w:pPr>
      <w:r>
        <w:separator/>
      </w:r>
    </w:p>
  </w:endnote>
  <w:endnote w:type="continuationSeparator" w:id="0">
    <w:p w:rsidR="00DC48B2" w:rsidRDefault="00DC48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B0E" w:rsidRDefault="00CD6123">
    <w:pPr>
      <w:pStyle w:val="Stopka"/>
    </w:pPr>
    <w:r>
      <w:rPr>
        <w:noProof/>
      </w:rPr>
      <w:drawing>
        <wp:anchor distT="0" distB="0" distL="114300" distR="114300" simplePos="0" relativeHeight="251660288" behindDoc="1" locked="0" layoutInCell="1" allowOverlap="1" wp14:anchorId="2E31983E" wp14:editId="3FAA5758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7543800" cy="1652270"/>
          <wp:effectExtent l="0" t="0" r="0" b="5080"/>
          <wp:wrapNone/>
          <wp:docPr id="614" name="Obraz 22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0872172"/>
      <w:docPartObj>
        <w:docPartGallery w:val="Page Numbers (Bottom of Page)"/>
        <w:docPartUnique/>
      </w:docPartObj>
    </w:sdtPr>
    <w:sdtEndPr/>
    <w:sdtContent>
      <w:p w:rsidR="00A43652" w:rsidRDefault="00A43652">
        <w:pPr>
          <w:pStyle w:val="Stopka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62336" behindDoc="0" locked="0" layoutInCell="1" allowOverlap="1" wp14:anchorId="04E59620" wp14:editId="76BD0437">
                  <wp:simplePos x="0" y="0"/>
                  <wp:positionH relativeFrom="margin">
                    <wp:posOffset>6288405</wp:posOffset>
                  </wp:positionH>
                  <wp:positionV relativeFrom="page">
                    <wp:posOffset>9972040</wp:posOffset>
                  </wp:positionV>
                  <wp:extent cx="436880" cy="716915"/>
                  <wp:effectExtent l="0" t="0" r="20320" b="26035"/>
                  <wp:wrapNone/>
                  <wp:docPr id="625" name="Grupa 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36880" cy="716915"/>
                            <a:chOff x="1743" y="14699"/>
                            <a:chExt cx="688" cy="1129"/>
                          </a:xfrm>
                        </wpg:grpSpPr>
                        <wps:wsp>
                          <wps:cNvPr id="626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7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A43652" w:rsidRPr="00A43652" w:rsidRDefault="00A43652">
                                <w:pPr>
                                  <w:pStyle w:val="Stopka"/>
                                  <w:jc w:val="center"/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</w:pPr>
                                <w:r w:rsidRPr="00A43652">
                                  <w:rPr>
                                    <w:color w:val="FFFFFF" w:themeColor="background1"/>
                                    <w:sz w:val="22"/>
                                    <w:szCs w:val="21"/>
                                  </w:rPr>
                                  <w:fldChar w:fldCharType="begin"/>
                                </w:r>
                                <w:r w:rsidRPr="00A43652">
                                  <w:rPr>
                                    <w:color w:val="FFFFFF" w:themeColor="background1"/>
                                  </w:rPr>
                                  <w:instrText>PAGE    \* MERGEFORMAT</w:instrText>
                                </w:r>
                                <w:r w:rsidRPr="00A43652">
                                  <w:rPr>
                                    <w:color w:val="FFFFFF" w:themeColor="background1"/>
                                    <w:sz w:val="22"/>
                                    <w:szCs w:val="21"/>
                                  </w:rPr>
                                  <w:fldChar w:fldCharType="separate"/>
                                </w:r>
                                <w:r w:rsidR="002C73F7" w:rsidRPr="002C73F7">
                                  <w:rPr>
                                    <w:noProof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1</w:t>
                                </w:r>
                                <w:r w:rsidRPr="00A43652"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upa 80" o:spid="_x0000_s1028" style="position:absolute;margin-left:495.15pt;margin-top:785.2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vQiaAMAACs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29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hPkcMAAADcAAAADwAAAGRycy9kb3ducmV2LnhtbESPQYvCMBSE78L+h/AW9qbpCluXahRZ&#10;EHoR0bqeH82zrTYvpYm1+uuNIHgcZuYbZrboTS06al1lWcH3KAJBnFtdcaFgn62GvyCcR9ZYWyYF&#10;N3KwmH8MZphoe+UtdTtfiABhl6CC0vsmkdLlJRl0I9sQB+9oW4M+yLaQusVrgJtajqMolgYrDgsl&#10;NvRXUn7eXYyCn3RiTi7Ntncvs/WhqzfN5V8q9fXZL6cgPPX+HX61U60gHsfwPBOO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oT5HDAAAA3AAAAA8AAAAAAAAAAAAA&#10;AAAAoQIAAGRycy9kb3ducmV2LnhtbFBLBQYAAAAABAAEAPkAAACRAwAAAAA=&#10;" strokecolor="#7f7f7f"/>
                  <v:rect id="Rectangle 78" o:spid="_x0000_s1030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0mE8YA&#10;AADcAAAADwAAAGRycy9kb3ducmV2LnhtbESPQWvCQBSE7wX/w/KE3upGD7ZGV5HYQqEXq6Xa2yP7&#10;mo3Jvg3ZbRL/fbcg9DjMzDfMajPYWnTU+tKxgukkAUGcO11yoeDj+PLwBMIHZI21Y1JwJQ+b9ehu&#10;hal2Pb9TdwiFiBD2KSowITSplD43ZNFPXEMcvW/XWgxRtoXULfYRbms5S5K5tFhyXDDYUGYorw4/&#10;VkFldpfnt+qanfmzy0770C++Tnul7sfDdgki0BD+w7f2q1Ywnz3C35l4BOT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K0mE8YAAADcAAAADwAAAAAAAAAAAAAAAACYAgAAZHJz&#10;L2Rvd25yZXYueG1sUEsFBgAAAAAEAAQA9QAAAIsDAAAAAA==&#10;" filled="f" strokecolor="#7f7f7f">
                    <v:textbox>
                      <w:txbxContent>
                        <w:p w:rsidR="00A43652" w:rsidRPr="00A43652" w:rsidRDefault="00A43652">
                          <w:pPr>
                            <w:pStyle w:val="Stopka"/>
                            <w:jc w:val="center"/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A43652">
                            <w:rPr>
                              <w:color w:val="FFFFFF" w:themeColor="background1"/>
                              <w:sz w:val="22"/>
                              <w:szCs w:val="21"/>
                            </w:rPr>
                            <w:fldChar w:fldCharType="begin"/>
                          </w:r>
                          <w:r w:rsidRPr="00A43652">
                            <w:rPr>
                              <w:color w:val="FFFFFF" w:themeColor="background1"/>
                            </w:rPr>
                            <w:instrText>PAGE    \* MERGEFORMAT</w:instrText>
                          </w:r>
                          <w:r w:rsidRPr="00A43652">
                            <w:rPr>
                              <w:color w:val="FFFFFF" w:themeColor="background1"/>
                              <w:sz w:val="22"/>
                              <w:szCs w:val="21"/>
                            </w:rPr>
                            <w:fldChar w:fldCharType="separate"/>
                          </w:r>
                          <w:r w:rsidR="002C73F7" w:rsidRPr="002C73F7">
                            <w:rPr>
                              <w:noProof/>
                              <w:color w:val="FFFFFF" w:themeColor="background1"/>
                              <w:sz w:val="16"/>
                              <w:szCs w:val="16"/>
                            </w:rPr>
                            <w:t>1</w:t>
                          </w:r>
                          <w:r w:rsidRPr="00A43652"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A6E" w:rsidRDefault="00CD6123" w:rsidP="00391A6E">
    <w:pPr>
      <w:pStyle w:val="Stopka"/>
      <w:ind w:hanging="990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71C8264" wp14:editId="3BC305D4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6772275" cy="1652270"/>
          <wp:effectExtent l="0" t="0" r="9525" b="5080"/>
          <wp:wrapNone/>
          <wp:docPr id="608" name="Obraz 21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1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72275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48B2" w:rsidRDefault="00DC48B2">
      <w:pPr>
        <w:spacing w:after="0" w:line="240" w:lineRule="auto"/>
      </w:pPr>
      <w:r>
        <w:separator/>
      </w:r>
    </w:p>
  </w:footnote>
  <w:footnote w:type="continuationSeparator" w:id="0">
    <w:p w:rsidR="00DC48B2" w:rsidRDefault="00DC48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CD6123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C37FFAD" wp14:editId="2B5852E9">
              <wp:simplePos x="0" y="0"/>
              <wp:positionH relativeFrom="page">
                <wp:posOffset>6964680</wp:posOffset>
              </wp:positionH>
              <wp:positionV relativeFrom="page">
                <wp:posOffset>1394460</wp:posOffset>
              </wp:positionV>
              <wp:extent cx="409575" cy="7101840"/>
              <wp:effectExtent l="0" t="0" r="0" b="3810"/>
              <wp:wrapNone/>
              <wp:docPr id="616" name="Pole tekstowe 3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7101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2C4363" w:rsidRDefault="007E1335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7E1335">
                            <w:rPr>
                              <w:rFonts w:ascii="Times New Roman" w:hAnsi="Times New Roman"/>
                              <w:color w:val="FFFFFF" w:themeColor="background1"/>
                              <w:sz w:val="24"/>
                              <w:szCs w:val="24"/>
                            </w:rPr>
                            <w:t>Pole trójkąta – ćwiczenie na dobry początek</w:t>
                          </w:r>
                          <w:r w:rsidR="006914D9">
                            <w:rPr>
                              <w:rFonts w:ascii="Times New Roman" w:hAnsi="Times New Roman"/>
                              <w:color w:val="FFFFFF" w:themeColor="background1"/>
                              <w:sz w:val="24"/>
                              <w:szCs w:val="24"/>
                            </w:rPr>
                            <w:t>.</w:t>
                          </w:r>
                          <w:r w:rsidR="00A45772" w:rsidRPr="00445235">
                            <w:rPr>
                              <w:color w:val="FFFFFF" w:themeColor="background1"/>
                            </w:rPr>
                            <w:t xml:space="preserve">  </w:t>
                          </w:r>
                          <w:r w:rsidR="00445235" w:rsidRPr="005E12F5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III etap edukacyjny</w:t>
                          </w:r>
                        </w:p>
                        <w:p w:rsidR="00B2641F" w:rsidRPr="002C4363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95" o:spid="_x0000_s1026" type="#_x0000_t202" style="position:absolute;margin-left:548.4pt;margin-top:109.8pt;width:32.25pt;height:559.2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2C4363" w:rsidRDefault="007E1335">
                    <w:pPr>
                      <w:jc w:val="center"/>
                      <w:rPr>
                        <w:color w:val="FFFFFF"/>
                      </w:rPr>
                    </w:pPr>
                    <w:r w:rsidRPr="007E1335">
                      <w:rPr>
                        <w:rFonts w:ascii="Times New Roman" w:hAnsi="Times New Roman"/>
                        <w:color w:val="FFFFFF" w:themeColor="background1"/>
                        <w:sz w:val="24"/>
                        <w:szCs w:val="24"/>
                      </w:rPr>
                      <w:t>Pole trójkąta – ćwiczenie na dobry początek</w:t>
                    </w:r>
                    <w:r w:rsidR="006914D9">
                      <w:rPr>
                        <w:rFonts w:ascii="Times New Roman" w:hAnsi="Times New Roman"/>
                        <w:color w:val="FFFFFF" w:themeColor="background1"/>
                        <w:sz w:val="24"/>
                        <w:szCs w:val="24"/>
                      </w:rPr>
                      <w:t>.</w:t>
                    </w:r>
                    <w:r w:rsidR="00A45772" w:rsidRPr="00445235">
                      <w:rPr>
                        <w:color w:val="FFFFFF" w:themeColor="background1"/>
                      </w:rPr>
                      <w:t xml:space="preserve">  </w:t>
                    </w:r>
                    <w:r w:rsidR="00445235" w:rsidRPr="005E12F5">
                      <w:rPr>
                        <w:rFonts w:ascii="Times New Roman" w:hAnsi="Times New Roman"/>
                        <w:sz w:val="24"/>
                        <w:szCs w:val="24"/>
                      </w:rPr>
                      <w:t>III etap edukacyjny</w:t>
                    </w:r>
                  </w:p>
                  <w:p w:rsidR="00B2641F" w:rsidRPr="002C4363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76717DEC" wp14:editId="7AF8B94C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57150" t="19050" r="81280" b="89535"/>
              <wp:wrapNone/>
              <wp:docPr id="615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headEnd/>
                        <a:tailEnd/>
                      </a:ln>
                    </wps:spPr>
                    <wps:style>
                      <a:lnRef idx="1">
                        <a:schemeClr val="accent5"/>
                      </a:lnRef>
                      <a:fillRef idx="3">
                        <a:schemeClr val="accent5"/>
                      </a:fillRef>
                      <a:effectRef idx="2">
                        <a:schemeClr val="accent5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4" o:spid="_x0000_s1027" style="position:absolute;margin-left:541.75pt;margin-top:0;width:53.6pt;height:841.95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" fillcolor="#00b050" strokecolor="#40a7c2 [3048]">
              <v:shadow on="t" color="black" opacity="22937f" origin=",.5" offset="0,.63889mm"/>
              <v:path arrowok="t"/>
              <v:textbox>
                <w:txbxContent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CD6123" w:rsidP="008D3515">
    <w:pPr>
      <w:pStyle w:val="Nagwek"/>
      <w:tabs>
        <w:tab w:val="clear" w:pos="4320"/>
        <w:tab w:val="clear" w:pos="8640"/>
        <w:tab w:val="left" w:pos="3918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C57B3D5" wp14:editId="5B9AC3F9">
              <wp:simplePos x="0" y="0"/>
              <wp:positionH relativeFrom="page">
                <wp:posOffset>7012940</wp:posOffset>
              </wp:positionH>
              <wp:positionV relativeFrom="page">
                <wp:posOffset>2940050</wp:posOffset>
              </wp:positionV>
              <wp:extent cx="409575" cy="4812030"/>
              <wp:effectExtent l="0" t="0" r="0" b="7620"/>
              <wp:wrapNone/>
              <wp:docPr id="610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38484B" w:rsidRDefault="006F45E2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7F6E2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Odejmowanie pamięciowe</w:t>
                          </w:r>
                          <w:r w:rsidR="00B2641F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.</w:t>
                          </w:r>
                          <w:r w:rsidR="00B2641F" w:rsidRPr="00E17053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 xml:space="preserve"> </w:t>
                          </w:r>
                          <w:r w:rsidR="00B2641F" w:rsidRPr="0038484B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>Klasa 4</w:t>
                          </w:r>
                        </w:p>
                        <w:p w:rsidR="00B2641F" w:rsidRPr="0038484B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31" type="#_x0000_t202" style="position:absolute;margin-left:552.2pt;margin-top:231.5pt;width:32.25pt;height:378.9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38484B" w:rsidRDefault="006F45E2">
                    <w:pPr>
                      <w:jc w:val="center"/>
                      <w:rPr>
                        <w:color w:val="FFFFFF"/>
                      </w:rPr>
                    </w:pPr>
                    <w:r w:rsidRPr="007F6E27">
                      <w:rPr>
                        <w:rFonts w:ascii="Times New Roman" w:hAnsi="Times New Roman"/>
                        <w:sz w:val="24"/>
                        <w:szCs w:val="24"/>
                      </w:rPr>
                      <w:t>Odejmowanie pamięciowe</w:t>
                    </w:r>
                    <w:r w:rsidR="00B2641F">
                      <w:rPr>
                        <w:rFonts w:ascii="Times New Roman" w:hAnsi="Times New Roman"/>
                        <w:sz w:val="24"/>
                        <w:szCs w:val="24"/>
                      </w:rPr>
                      <w:t>.</w:t>
                    </w:r>
                    <w:r w:rsidR="00B2641F" w:rsidRPr="00E17053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 xml:space="preserve"> </w:t>
                    </w:r>
                    <w:r w:rsidR="00B2641F" w:rsidRPr="0038484B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>Klasa 4</w:t>
                    </w:r>
                  </w:p>
                  <w:p w:rsidR="00B2641F" w:rsidRPr="0038484B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5B5D203D" wp14:editId="1EAABCDF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19050" t="19050" r="43180" b="51435"/>
              <wp:wrapNone/>
              <wp:docPr id="609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rgbClr val="9BBB59"/>
                      </a:solidFill>
                      <a:ln w="38100" algn="ctr">
                        <a:solidFill>
                          <a:srgbClr val="F2F2F2"/>
                        </a:solidFill>
                        <a:miter lim="800000"/>
                        <a:headEnd/>
                        <a:tailEnd/>
                      </a:ln>
                      <a:effectLst>
                        <a:outerShdw dist="28398" dir="3806097" algn="ctr" rotWithShape="0">
                          <a:srgbClr val="4E6128">
                            <a:alpha val="50000"/>
                          </a:srgbClr>
                        </a:outerShdw>
                      </a:effectLst>
                    </wps:spPr>
                    <wps:txbx>
                      <w:txbxContent>
                        <w:p w:rsidR="00B20E1A" w:rsidRDefault="00B20E1A" w:rsidP="00B20E1A">
                          <w:pPr>
                            <w:rPr>
                              <w:rFonts w:eastAsia="Times New Roman"/>
                            </w:rPr>
                          </w:pPr>
                        </w:p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32" style="position:absolute;margin-left:541.75pt;margin-top:0;width:53.6pt;height:841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" fillcolor="#9bbb59" strokecolor="#f2f2f2" strokeweight="3pt">
              <v:shadow on="t" color="#4e6128" opacity=".5" offset="1pt"/>
              <v:path arrowok="t"/>
              <v:textbox>
                <w:txbxContent>
                  <w:p w:rsidR="00B20E1A" w:rsidRDefault="00B20E1A" w:rsidP="00B20E1A">
                    <w:pPr>
                      <w:rPr>
                        <w:rFonts w:eastAsia="Times New Roman"/>
                      </w:rPr>
                    </w:pPr>
                  </w:p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B2641F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hint="default"/>
        <w:color w:val="9C007F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hint="default"/>
        <w:color w:val="9C007F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hint="default"/>
        <w:color w:val="FF388C"/>
      </w:rPr>
    </w:lvl>
  </w:abstractNum>
  <w:abstractNum w:abstractNumId="5">
    <w:nsid w:val="0E6E34E8"/>
    <w:multiLevelType w:val="multilevel"/>
    <w:tmpl w:val="0E6A63A8"/>
    <w:numStyleLink w:val="Styl1"/>
  </w:abstractNum>
  <w:abstractNum w:abstractNumId="6">
    <w:nsid w:val="18692E90"/>
    <w:multiLevelType w:val="multilevel"/>
    <w:tmpl w:val="C9B83F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mbria" w:hAnsi="Cambria" w:hint="default"/>
        <w:b/>
        <w:i w:val="0"/>
        <w:color w:val="7030A0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10"/>
      </w:pPr>
      <w:rPr>
        <w:rFonts w:ascii="Cambria" w:hAnsi="Cambria" w:cs="Times New Roman" w:hint="default"/>
        <w:b w:val="0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7">
    <w:nsid w:val="197C6FB6"/>
    <w:multiLevelType w:val="multilevel"/>
    <w:tmpl w:val="C9B83F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mbria" w:hAnsi="Cambria" w:hint="default"/>
        <w:b/>
        <w:i w:val="0"/>
        <w:color w:val="7030A0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10"/>
      </w:pPr>
      <w:rPr>
        <w:rFonts w:ascii="Cambria" w:hAnsi="Cambria" w:cs="Times New Roman" w:hint="default"/>
        <w:b w:val="0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8">
    <w:nsid w:val="1D7719BE"/>
    <w:multiLevelType w:val="hybridMultilevel"/>
    <w:tmpl w:val="8F9A7D0C"/>
    <w:lvl w:ilvl="0" w:tplc="04E081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249F30D3"/>
    <w:multiLevelType w:val="hybridMultilevel"/>
    <w:tmpl w:val="4B520014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i w:val="0"/>
        <w:color w:val="7030A0"/>
        <w:sz w:val="32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30112A48"/>
    <w:multiLevelType w:val="hybridMultilevel"/>
    <w:tmpl w:val="6F3264E0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34810931"/>
    <w:multiLevelType w:val="multilevel"/>
    <w:tmpl w:val="F78C7694"/>
    <w:styleLink w:val="Styl2"/>
    <w:lvl w:ilvl="0">
      <w:start w:val="1"/>
      <w:numFmt w:val="decimal"/>
      <w:lvlText w:val="%1."/>
      <w:lvlJc w:val="left"/>
      <w:pPr>
        <w:ind w:left="1998" w:hanging="360"/>
      </w:pPr>
      <w:rPr>
        <w:rFonts w:asciiTheme="majorHAnsi" w:hAnsiTheme="majorHAnsi" w:hint="default"/>
        <w:color w:val="7030A0"/>
      </w:rPr>
    </w:lvl>
    <w:lvl w:ilvl="1">
      <w:start w:val="1"/>
      <w:numFmt w:val="lowerLetter"/>
      <w:lvlText w:val="%2)"/>
      <w:lvlJc w:val="left"/>
      <w:pPr>
        <w:ind w:left="2718" w:hanging="360"/>
      </w:pPr>
      <w:rPr>
        <w:rFonts w:ascii="Cambria" w:hAnsi="Cambria" w:hint="default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12">
    <w:nsid w:val="34915276"/>
    <w:multiLevelType w:val="multilevel"/>
    <w:tmpl w:val="F78C7694"/>
    <w:numStyleLink w:val="Styl2"/>
  </w:abstractNum>
  <w:abstractNum w:abstractNumId="13">
    <w:nsid w:val="3F167753"/>
    <w:multiLevelType w:val="multilevel"/>
    <w:tmpl w:val="BCE4218E"/>
    <w:lvl w:ilvl="0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7030A0"/>
      </w:rPr>
    </w:lvl>
    <w:lvl w:ilvl="1">
      <w:start w:val="1"/>
      <w:numFmt w:val="decimal"/>
      <w:lvlText w:val="%2."/>
      <w:lvlJc w:val="left"/>
      <w:pPr>
        <w:ind w:left="2718" w:hanging="360"/>
      </w:pPr>
      <w:rPr>
        <w:rFonts w:ascii="Cambria" w:eastAsia="Times New Roman" w:hAnsi="Cambria" w:cs="Times New Roman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</w:lvl>
    <w:lvl w:ilvl="3">
      <w:start w:val="1"/>
      <w:numFmt w:val="decimal"/>
      <w:lvlText w:val="%4."/>
      <w:lvlJc w:val="left"/>
      <w:pPr>
        <w:ind w:left="4158" w:hanging="360"/>
      </w:pPr>
    </w:lvl>
    <w:lvl w:ilvl="4">
      <w:start w:val="1"/>
      <w:numFmt w:val="lowerLetter"/>
      <w:lvlText w:val="%5."/>
      <w:lvlJc w:val="left"/>
      <w:pPr>
        <w:ind w:left="4878" w:hanging="360"/>
      </w:pPr>
    </w:lvl>
    <w:lvl w:ilvl="5">
      <w:start w:val="1"/>
      <w:numFmt w:val="lowerRoman"/>
      <w:lvlText w:val="%6."/>
      <w:lvlJc w:val="right"/>
      <w:pPr>
        <w:ind w:left="5598" w:hanging="180"/>
      </w:pPr>
    </w:lvl>
    <w:lvl w:ilvl="6">
      <w:start w:val="1"/>
      <w:numFmt w:val="decimal"/>
      <w:lvlText w:val="%7."/>
      <w:lvlJc w:val="left"/>
      <w:pPr>
        <w:ind w:left="6318" w:hanging="360"/>
      </w:pPr>
    </w:lvl>
    <w:lvl w:ilvl="7">
      <w:start w:val="1"/>
      <w:numFmt w:val="lowerLetter"/>
      <w:lvlText w:val="%8."/>
      <w:lvlJc w:val="left"/>
      <w:pPr>
        <w:ind w:left="7038" w:hanging="360"/>
      </w:pPr>
    </w:lvl>
    <w:lvl w:ilvl="8">
      <w:start w:val="1"/>
      <w:numFmt w:val="lowerRoman"/>
      <w:lvlText w:val="%9."/>
      <w:lvlJc w:val="right"/>
      <w:pPr>
        <w:ind w:left="7758" w:hanging="180"/>
      </w:pPr>
    </w:lvl>
  </w:abstractNum>
  <w:abstractNum w:abstractNumId="14">
    <w:nsid w:val="61E96294"/>
    <w:multiLevelType w:val="hybridMultilevel"/>
    <w:tmpl w:val="72E8CA7A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658A25E4"/>
    <w:multiLevelType w:val="multilevel"/>
    <w:tmpl w:val="C9B83F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mbria" w:hAnsi="Cambria" w:hint="default"/>
        <w:b/>
        <w:i w:val="0"/>
        <w:color w:val="7030A0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10"/>
      </w:pPr>
      <w:rPr>
        <w:rFonts w:ascii="Cambria" w:hAnsi="Cambria" w:cs="Times New Roman" w:hint="default"/>
        <w:b w:val="0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16">
    <w:nsid w:val="663C62E2"/>
    <w:multiLevelType w:val="hybridMultilevel"/>
    <w:tmpl w:val="BCE4218E"/>
    <w:lvl w:ilvl="0" w:tplc="26F02EB4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7030A0"/>
      </w:rPr>
    </w:lvl>
    <w:lvl w:ilvl="1" w:tplc="B2084974">
      <w:start w:val="1"/>
      <w:numFmt w:val="decimal"/>
      <w:lvlText w:val="%2."/>
      <w:lvlJc w:val="left"/>
      <w:pPr>
        <w:ind w:left="2718" w:hanging="360"/>
      </w:pPr>
      <w:rPr>
        <w:rFonts w:ascii="Cambria" w:eastAsia="Times New Roman" w:hAnsi="Cambria" w:cs="Times New Roman"/>
        <w:color w:val="7030A0"/>
      </w:rPr>
    </w:lvl>
    <w:lvl w:ilvl="2" w:tplc="0415001B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17">
    <w:nsid w:val="6C651CDD"/>
    <w:multiLevelType w:val="multilevel"/>
    <w:tmpl w:val="0E6A63A8"/>
    <w:styleLink w:val="Styl1"/>
    <w:lvl w:ilvl="0">
      <w:start w:val="1"/>
      <w:numFmt w:val="decimal"/>
      <w:lvlText w:val="%1."/>
      <w:lvlJc w:val="left"/>
      <w:pPr>
        <w:ind w:left="1866" w:hanging="360"/>
      </w:pPr>
      <w:rPr>
        <w:rFonts w:asciiTheme="majorHAnsi" w:hAnsiTheme="majorHAnsi" w:hint="default"/>
        <w:b/>
        <w:i w:val="0"/>
        <w:color w:val="7030A0"/>
        <w:sz w:val="32"/>
      </w:rPr>
    </w:lvl>
    <w:lvl w:ilvl="1">
      <w:start w:val="1"/>
      <w:numFmt w:val="lowerLetter"/>
      <w:lvlText w:val="%2)"/>
      <w:lvlJc w:val="left"/>
      <w:pPr>
        <w:ind w:left="2041" w:hanging="340"/>
      </w:pPr>
      <w:rPr>
        <w:rFonts w:asciiTheme="majorHAnsi" w:hAnsiTheme="majorHAnsi" w:hint="default"/>
        <w:color w:val="7030A0"/>
      </w:rPr>
    </w:lvl>
    <w:lvl w:ilvl="2">
      <w:start w:val="1"/>
      <w:numFmt w:val="lowerRoman"/>
      <w:lvlText w:val="%3."/>
      <w:lvlJc w:val="right"/>
      <w:pPr>
        <w:ind w:left="330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2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4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6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8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90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26" w:hanging="18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16"/>
  </w:num>
  <w:num w:numId="8">
    <w:abstractNumId w:val="14"/>
  </w:num>
  <w:num w:numId="9">
    <w:abstractNumId w:val="10"/>
  </w:num>
  <w:num w:numId="10">
    <w:abstractNumId w:val="8"/>
  </w:num>
  <w:num w:numId="11">
    <w:abstractNumId w:val="17"/>
  </w:num>
  <w:num w:numId="12">
    <w:abstractNumId w:val="5"/>
  </w:num>
  <w:num w:numId="13">
    <w:abstractNumId w:val="11"/>
  </w:num>
  <w:num w:numId="14">
    <w:abstractNumId w:val="12"/>
  </w:num>
  <w:num w:numId="15">
    <w:abstractNumId w:val="13"/>
  </w:num>
  <w:num w:numId="16">
    <w:abstractNumId w:val="7"/>
  </w:num>
  <w:num w:numId="17">
    <w:abstractNumId w:val="6"/>
  </w:num>
  <w:num w:numId="18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attachedTemplate r:id="rId1"/>
  <w:defaultTabStop w:val="709"/>
  <w:hyphenationZone w:val="420"/>
  <w:drawingGridHorizontalSpacing w:val="110"/>
  <w:displayHorizontalDrawingGridEvery w:val="2"/>
  <w:characterSpacingControl w:val="doNotCompress"/>
  <w:hdrShapeDefaults>
    <o:shapedefaults v:ext="edit" spidmax="2049">
      <o:colormru v:ext="edit" colors="#6f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515"/>
    <w:rsid w:val="00002161"/>
    <w:rsid w:val="00006703"/>
    <w:rsid w:val="00014630"/>
    <w:rsid w:val="00014BE1"/>
    <w:rsid w:val="000242FB"/>
    <w:rsid w:val="00024628"/>
    <w:rsid w:val="00026B64"/>
    <w:rsid w:val="000335B4"/>
    <w:rsid w:val="00034A5D"/>
    <w:rsid w:val="00057357"/>
    <w:rsid w:val="00060DF6"/>
    <w:rsid w:val="00061311"/>
    <w:rsid w:val="00063670"/>
    <w:rsid w:val="00065FE4"/>
    <w:rsid w:val="00066249"/>
    <w:rsid w:val="00071C70"/>
    <w:rsid w:val="00074D45"/>
    <w:rsid w:val="00076A0C"/>
    <w:rsid w:val="000958B4"/>
    <w:rsid w:val="000971A1"/>
    <w:rsid w:val="000A0867"/>
    <w:rsid w:val="000A2600"/>
    <w:rsid w:val="000C3545"/>
    <w:rsid w:val="000D10B5"/>
    <w:rsid w:val="000D1D6A"/>
    <w:rsid w:val="000E4DE2"/>
    <w:rsid w:val="000E7550"/>
    <w:rsid w:val="001051BC"/>
    <w:rsid w:val="001160C8"/>
    <w:rsid w:val="00116D82"/>
    <w:rsid w:val="00135A05"/>
    <w:rsid w:val="001400E4"/>
    <w:rsid w:val="00155D95"/>
    <w:rsid w:val="00162F6D"/>
    <w:rsid w:val="001749F4"/>
    <w:rsid w:val="00185C0E"/>
    <w:rsid w:val="00190708"/>
    <w:rsid w:val="001914FB"/>
    <w:rsid w:val="00193CE8"/>
    <w:rsid w:val="001A18F1"/>
    <w:rsid w:val="001B1E8D"/>
    <w:rsid w:val="001B3C03"/>
    <w:rsid w:val="001C6BB5"/>
    <w:rsid w:val="001D31CB"/>
    <w:rsid w:val="001F0A36"/>
    <w:rsid w:val="001F6942"/>
    <w:rsid w:val="00200894"/>
    <w:rsid w:val="002011E6"/>
    <w:rsid w:val="00204AE9"/>
    <w:rsid w:val="002055CF"/>
    <w:rsid w:val="002136B7"/>
    <w:rsid w:val="002152B5"/>
    <w:rsid w:val="00216359"/>
    <w:rsid w:val="002257C3"/>
    <w:rsid w:val="00231F5F"/>
    <w:rsid w:val="00237873"/>
    <w:rsid w:val="002411EC"/>
    <w:rsid w:val="00241DB3"/>
    <w:rsid w:val="00254E25"/>
    <w:rsid w:val="00267346"/>
    <w:rsid w:val="0027667B"/>
    <w:rsid w:val="00282A47"/>
    <w:rsid w:val="002843F1"/>
    <w:rsid w:val="002957F1"/>
    <w:rsid w:val="002B424A"/>
    <w:rsid w:val="002B65A3"/>
    <w:rsid w:val="002C2BC9"/>
    <w:rsid w:val="002C378E"/>
    <w:rsid w:val="002C4363"/>
    <w:rsid w:val="002C73F7"/>
    <w:rsid w:val="002E7CAF"/>
    <w:rsid w:val="002F1D12"/>
    <w:rsid w:val="003012F8"/>
    <w:rsid w:val="003045CA"/>
    <w:rsid w:val="00313C00"/>
    <w:rsid w:val="00313C77"/>
    <w:rsid w:val="00322D94"/>
    <w:rsid w:val="003245E6"/>
    <w:rsid w:val="00335D2A"/>
    <w:rsid w:val="003367CA"/>
    <w:rsid w:val="0034678F"/>
    <w:rsid w:val="00347F81"/>
    <w:rsid w:val="00363955"/>
    <w:rsid w:val="00364E53"/>
    <w:rsid w:val="0036692F"/>
    <w:rsid w:val="003677A8"/>
    <w:rsid w:val="00367BDF"/>
    <w:rsid w:val="003810ED"/>
    <w:rsid w:val="00382C0E"/>
    <w:rsid w:val="00384396"/>
    <w:rsid w:val="0038484B"/>
    <w:rsid w:val="0038487C"/>
    <w:rsid w:val="00384986"/>
    <w:rsid w:val="00386D66"/>
    <w:rsid w:val="00391A6E"/>
    <w:rsid w:val="003B4190"/>
    <w:rsid w:val="003B51C4"/>
    <w:rsid w:val="003C2150"/>
    <w:rsid w:val="003C50D3"/>
    <w:rsid w:val="00430A71"/>
    <w:rsid w:val="0043523E"/>
    <w:rsid w:val="00445235"/>
    <w:rsid w:val="00456B46"/>
    <w:rsid w:val="004624D3"/>
    <w:rsid w:val="004758F1"/>
    <w:rsid w:val="00483427"/>
    <w:rsid w:val="0048674D"/>
    <w:rsid w:val="00494865"/>
    <w:rsid w:val="00495CF1"/>
    <w:rsid w:val="004A7B11"/>
    <w:rsid w:val="004D4F5A"/>
    <w:rsid w:val="004E612C"/>
    <w:rsid w:val="004F4C42"/>
    <w:rsid w:val="005163B4"/>
    <w:rsid w:val="0052070C"/>
    <w:rsid w:val="00524E3C"/>
    <w:rsid w:val="00525657"/>
    <w:rsid w:val="00526002"/>
    <w:rsid w:val="00533D49"/>
    <w:rsid w:val="00541E77"/>
    <w:rsid w:val="0056116C"/>
    <w:rsid w:val="0056794B"/>
    <w:rsid w:val="00567D35"/>
    <w:rsid w:val="00573FD3"/>
    <w:rsid w:val="00576739"/>
    <w:rsid w:val="0058526E"/>
    <w:rsid w:val="0059065E"/>
    <w:rsid w:val="005965CF"/>
    <w:rsid w:val="00597AC4"/>
    <w:rsid w:val="005A522C"/>
    <w:rsid w:val="005B3020"/>
    <w:rsid w:val="005B3E89"/>
    <w:rsid w:val="005B6113"/>
    <w:rsid w:val="005C0538"/>
    <w:rsid w:val="005C1B24"/>
    <w:rsid w:val="005D1E81"/>
    <w:rsid w:val="005E1805"/>
    <w:rsid w:val="005E31C7"/>
    <w:rsid w:val="005E5D03"/>
    <w:rsid w:val="0060296B"/>
    <w:rsid w:val="00602A02"/>
    <w:rsid w:val="006055F4"/>
    <w:rsid w:val="00631483"/>
    <w:rsid w:val="006369DA"/>
    <w:rsid w:val="00656333"/>
    <w:rsid w:val="0066326B"/>
    <w:rsid w:val="00670B64"/>
    <w:rsid w:val="00674085"/>
    <w:rsid w:val="006914D9"/>
    <w:rsid w:val="0069283A"/>
    <w:rsid w:val="00693C94"/>
    <w:rsid w:val="006C3566"/>
    <w:rsid w:val="006D3270"/>
    <w:rsid w:val="006E6451"/>
    <w:rsid w:val="006F0410"/>
    <w:rsid w:val="006F45E2"/>
    <w:rsid w:val="006F542C"/>
    <w:rsid w:val="006F54BF"/>
    <w:rsid w:val="006F7F39"/>
    <w:rsid w:val="0070112E"/>
    <w:rsid w:val="00710464"/>
    <w:rsid w:val="007137D8"/>
    <w:rsid w:val="0072290E"/>
    <w:rsid w:val="00723E7A"/>
    <w:rsid w:val="007404D3"/>
    <w:rsid w:val="00744622"/>
    <w:rsid w:val="00745688"/>
    <w:rsid w:val="00784236"/>
    <w:rsid w:val="00786B2F"/>
    <w:rsid w:val="007A1EF6"/>
    <w:rsid w:val="007A5143"/>
    <w:rsid w:val="007B4978"/>
    <w:rsid w:val="007D0166"/>
    <w:rsid w:val="007E1335"/>
    <w:rsid w:val="007F7E19"/>
    <w:rsid w:val="00815B14"/>
    <w:rsid w:val="00822FD0"/>
    <w:rsid w:val="00843353"/>
    <w:rsid w:val="00850ED2"/>
    <w:rsid w:val="0086594A"/>
    <w:rsid w:val="0087262D"/>
    <w:rsid w:val="00875826"/>
    <w:rsid w:val="00886633"/>
    <w:rsid w:val="008A2553"/>
    <w:rsid w:val="008C3BDB"/>
    <w:rsid w:val="008D3515"/>
    <w:rsid w:val="008E0E29"/>
    <w:rsid w:val="008E3144"/>
    <w:rsid w:val="008E74CF"/>
    <w:rsid w:val="008F2AF5"/>
    <w:rsid w:val="008F7EA5"/>
    <w:rsid w:val="00903943"/>
    <w:rsid w:val="0092452D"/>
    <w:rsid w:val="00937563"/>
    <w:rsid w:val="00942478"/>
    <w:rsid w:val="009554A9"/>
    <w:rsid w:val="0095731E"/>
    <w:rsid w:val="009605F2"/>
    <w:rsid w:val="00961005"/>
    <w:rsid w:val="00965137"/>
    <w:rsid w:val="00986499"/>
    <w:rsid w:val="00995842"/>
    <w:rsid w:val="009A011D"/>
    <w:rsid w:val="009A0611"/>
    <w:rsid w:val="009A3D98"/>
    <w:rsid w:val="009A605F"/>
    <w:rsid w:val="009B10EC"/>
    <w:rsid w:val="009B41E8"/>
    <w:rsid w:val="009B5179"/>
    <w:rsid w:val="009B5BE8"/>
    <w:rsid w:val="009C2C3D"/>
    <w:rsid w:val="009C2EA2"/>
    <w:rsid w:val="009D1405"/>
    <w:rsid w:val="009D7510"/>
    <w:rsid w:val="009E2D55"/>
    <w:rsid w:val="009E4734"/>
    <w:rsid w:val="009E53D7"/>
    <w:rsid w:val="009F608D"/>
    <w:rsid w:val="009F6C8B"/>
    <w:rsid w:val="009F7BAA"/>
    <w:rsid w:val="00A0761B"/>
    <w:rsid w:val="00A10120"/>
    <w:rsid w:val="00A105F4"/>
    <w:rsid w:val="00A15D19"/>
    <w:rsid w:val="00A23022"/>
    <w:rsid w:val="00A34B26"/>
    <w:rsid w:val="00A427B3"/>
    <w:rsid w:val="00A43606"/>
    <w:rsid w:val="00A43652"/>
    <w:rsid w:val="00A45772"/>
    <w:rsid w:val="00A65BF4"/>
    <w:rsid w:val="00A70E60"/>
    <w:rsid w:val="00A75073"/>
    <w:rsid w:val="00A8324F"/>
    <w:rsid w:val="00A851AE"/>
    <w:rsid w:val="00A94B7C"/>
    <w:rsid w:val="00AB20C3"/>
    <w:rsid w:val="00AB5BDA"/>
    <w:rsid w:val="00AB728F"/>
    <w:rsid w:val="00AB791E"/>
    <w:rsid w:val="00AC5703"/>
    <w:rsid w:val="00AD0E2A"/>
    <w:rsid w:val="00AD213D"/>
    <w:rsid w:val="00AE5C5A"/>
    <w:rsid w:val="00B1208A"/>
    <w:rsid w:val="00B20264"/>
    <w:rsid w:val="00B20E1A"/>
    <w:rsid w:val="00B2353E"/>
    <w:rsid w:val="00B2641F"/>
    <w:rsid w:val="00B2712A"/>
    <w:rsid w:val="00B30067"/>
    <w:rsid w:val="00B317CB"/>
    <w:rsid w:val="00B517AE"/>
    <w:rsid w:val="00B528D2"/>
    <w:rsid w:val="00B55938"/>
    <w:rsid w:val="00B67C58"/>
    <w:rsid w:val="00B725F1"/>
    <w:rsid w:val="00B76FB4"/>
    <w:rsid w:val="00B77A38"/>
    <w:rsid w:val="00B80411"/>
    <w:rsid w:val="00B96B00"/>
    <w:rsid w:val="00BB740B"/>
    <w:rsid w:val="00BC3506"/>
    <w:rsid w:val="00BD704E"/>
    <w:rsid w:val="00BE37E4"/>
    <w:rsid w:val="00BE75CE"/>
    <w:rsid w:val="00C039B5"/>
    <w:rsid w:val="00C123B1"/>
    <w:rsid w:val="00C137A7"/>
    <w:rsid w:val="00C4260D"/>
    <w:rsid w:val="00C568E6"/>
    <w:rsid w:val="00C56F1F"/>
    <w:rsid w:val="00C73231"/>
    <w:rsid w:val="00C73DB8"/>
    <w:rsid w:val="00C75285"/>
    <w:rsid w:val="00C81654"/>
    <w:rsid w:val="00C86A10"/>
    <w:rsid w:val="00CA60E8"/>
    <w:rsid w:val="00CC4027"/>
    <w:rsid w:val="00CD4929"/>
    <w:rsid w:val="00CD6123"/>
    <w:rsid w:val="00CE577E"/>
    <w:rsid w:val="00CE6ACA"/>
    <w:rsid w:val="00CF5A75"/>
    <w:rsid w:val="00D00048"/>
    <w:rsid w:val="00D10417"/>
    <w:rsid w:val="00D20BBF"/>
    <w:rsid w:val="00D21E13"/>
    <w:rsid w:val="00D237C0"/>
    <w:rsid w:val="00D24FA6"/>
    <w:rsid w:val="00D31626"/>
    <w:rsid w:val="00D3383F"/>
    <w:rsid w:val="00D36EC9"/>
    <w:rsid w:val="00D469F5"/>
    <w:rsid w:val="00D528CE"/>
    <w:rsid w:val="00D57D7F"/>
    <w:rsid w:val="00D61106"/>
    <w:rsid w:val="00D623FB"/>
    <w:rsid w:val="00D62D67"/>
    <w:rsid w:val="00D6553D"/>
    <w:rsid w:val="00D71C76"/>
    <w:rsid w:val="00D75403"/>
    <w:rsid w:val="00D90B1D"/>
    <w:rsid w:val="00DA1DCA"/>
    <w:rsid w:val="00DB13C7"/>
    <w:rsid w:val="00DB5BA6"/>
    <w:rsid w:val="00DB718D"/>
    <w:rsid w:val="00DC21B1"/>
    <w:rsid w:val="00DC28F1"/>
    <w:rsid w:val="00DC48B2"/>
    <w:rsid w:val="00DC7110"/>
    <w:rsid w:val="00E04B0E"/>
    <w:rsid w:val="00E06561"/>
    <w:rsid w:val="00E108FB"/>
    <w:rsid w:val="00E1343B"/>
    <w:rsid w:val="00E137CD"/>
    <w:rsid w:val="00E13D1C"/>
    <w:rsid w:val="00E13F30"/>
    <w:rsid w:val="00E17053"/>
    <w:rsid w:val="00E272AE"/>
    <w:rsid w:val="00E325C2"/>
    <w:rsid w:val="00E32EC0"/>
    <w:rsid w:val="00E337F2"/>
    <w:rsid w:val="00E33B11"/>
    <w:rsid w:val="00E456ED"/>
    <w:rsid w:val="00E4620A"/>
    <w:rsid w:val="00E46BF4"/>
    <w:rsid w:val="00E6075E"/>
    <w:rsid w:val="00E93F4F"/>
    <w:rsid w:val="00EB44F7"/>
    <w:rsid w:val="00EC015C"/>
    <w:rsid w:val="00EC02CD"/>
    <w:rsid w:val="00EC4C37"/>
    <w:rsid w:val="00EC6BF1"/>
    <w:rsid w:val="00ED329E"/>
    <w:rsid w:val="00ED65FA"/>
    <w:rsid w:val="00EE2B0C"/>
    <w:rsid w:val="00EF6334"/>
    <w:rsid w:val="00F13A03"/>
    <w:rsid w:val="00F42F1F"/>
    <w:rsid w:val="00F53D26"/>
    <w:rsid w:val="00F541B2"/>
    <w:rsid w:val="00F6262A"/>
    <w:rsid w:val="00F65C84"/>
    <w:rsid w:val="00F82140"/>
    <w:rsid w:val="00F93220"/>
    <w:rsid w:val="00FA3D50"/>
    <w:rsid w:val="00FA4804"/>
    <w:rsid w:val="00FA7D05"/>
    <w:rsid w:val="00FC3E79"/>
    <w:rsid w:val="00FC485E"/>
    <w:rsid w:val="00FF1EEC"/>
    <w:rsid w:val="00FF7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6f3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numbering" w:customStyle="1" w:styleId="Styl1">
    <w:name w:val="Styl1"/>
    <w:uiPriority w:val="99"/>
    <w:rsid w:val="00DC21B1"/>
    <w:pPr>
      <w:numPr>
        <w:numId w:val="11"/>
      </w:numPr>
    </w:pPr>
  </w:style>
  <w:style w:type="numbering" w:customStyle="1" w:styleId="Styl2">
    <w:name w:val="Styl2"/>
    <w:uiPriority w:val="99"/>
    <w:rsid w:val="00DC21B1"/>
    <w:pPr>
      <w:numPr>
        <w:numId w:val="1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numbering" w:customStyle="1" w:styleId="Styl1">
    <w:name w:val="Styl1"/>
    <w:uiPriority w:val="99"/>
    <w:rsid w:val="00DC21B1"/>
    <w:pPr>
      <w:numPr>
        <w:numId w:val="11"/>
      </w:numPr>
    </w:pPr>
  </w:style>
  <w:style w:type="numbering" w:customStyle="1" w:styleId="Styl2">
    <w:name w:val="Styl2"/>
    <w:uiPriority w:val="99"/>
    <w:rsid w:val="00DC21B1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2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085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5\AdjacencyMergeLette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6D2A6A-A7EC-4874-B396-960641A2C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AdjacencyMergeLetter</Template>
  <TotalTime>0</TotalTime>
  <Pages>1</Pages>
  <Words>21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</vt:lpstr>
    </vt:vector>
  </TitlesOfParts>
  <Company>Ovigo</Company>
  <LinksUpToDate>false</LinksUpToDate>
  <CharactersWithSpaces>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Liczby i cyfry. Klasa 4</dc:subject>
  <dc:creator>Ania</dc:creator>
  <cp:keywords>Wyrażenie, suma, różnica, zapisywanie</cp:keywords>
  <cp:lastModifiedBy>Marcin Marek Kostera</cp:lastModifiedBy>
  <cp:revision>2</cp:revision>
  <cp:lastPrinted>2013-08-16T16:41:00Z</cp:lastPrinted>
  <dcterms:created xsi:type="dcterms:W3CDTF">2013-08-25T21:01:00Z</dcterms:created>
  <dcterms:modified xsi:type="dcterms:W3CDTF">2013-08-25T21:01:00Z</dcterms:modified>
</cp:coreProperties>
</file>